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97CF6" w14:textId="637586A0" w:rsidR="008A6576" w:rsidRDefault="00000000">
      <w:r>
        <w:rPr>
          <w:rFonts w:ascii="Cambria" w:hAnsi="Cambria"/>
          <w:sz w:val="24"/>
        </w:rPr>
        <w:t>[</w:t>
      </w:r>
      <w:r w:rsidR="007C4777">
        <w:rPr>
          <w:rFonts w:ascii="Cambria" w:hAnsi="Cambria"/>
          <w:sz w:val="24"/>
        </w:rPr>
        <w:t>Imię i nazwisko</w:t>
      </w:r>
      <w:r>
        <w:rPr>
          <w:rFonts w:ascii="Cambria" w:hAnsi="Cambria"/>
          <w:sz w:val="24"/>
        </w:rPr>
        <w:t>]</w:t>
      </w:r>
    </w:p>
    <w:p w14:paraId="21ABB1FA" w14:textId="77777777" w:rsidR="008A6576" w:rsidRDefault="00000000">
      <w:r>
        <w:rPr>
          <w:rFonts w:ascii="Cambria" w:hAnsi="Cambria"/>
          <w:sz w:val="24"/>
        </w:rPr>
        <w:t>[Adres zamieszkania]</w:t>
      </w:r>
    </w:p>
    <w:p w14:paraId="52D777AB" w14:textId="77777777" w:rsidR="008A6576" w:rsidRDefault="00000000">
      <w:r>
        <w:rPr>
          <w:rFonts w:ascii="Cambria" w:hAnsi="Cambria"/>
          <w:sz w:val="24"/>
        </w:rPr>
        <w:t>[Kod pocztowy, Miejscowość]</w:t>
      </w:r>
    </w:p>
    <w:p w14:paraId="2F16CFA3" w14:textId="77777777" w:rsidR="008A6576" w:rsidRDefault="00000000">
      <w:r>
        <w:rPr>
          <w:rFonts w:ascii="Cambria" w:hAnsi="Cambria"/>
          <w:sz w:val="24"/>
        </w:rPr>
        <w:t>[Adres e-mail – opcjonalnie]</w:t>
      </w:r>
    </w:p>
    <w:p w14:paraId="19286500" w14:textId="77777777" w:rsidR="008A6576" w:rsidRDefault="008A6576"/>
    <w:p w14:paraId="3DB78119" w14:textId="77777777" w:rsidR="008A6576" w:rsidRDefault="00000000">
      <w:pPr>
        <w:jc w:val="right"/>
      </w:pPr>
      <w:r>
        <w:rPr>
          <w:rFonts w:ascii="Cambria" w:hAnsi="Cambria"/>
          <w:sz w:val="24"/>
        </w:rPr>
        <w:t>[Miejscowość], dnia [dd.mm.rrrr]</w:t>
      </w:r>
    </w:p>
    <w:p w14:paraId="43E07C97" w14:textId="77777777" w:rsidR="008A6576" w:rsidRDefault="008A6576"/>
    <w:p w14:paraId="161884E6" w14:textId="77777777" w:rsidR="008A6576" w:rsidRDefault="00000000">
      <w:pPr>
        <w:jc w:val="right"/>
      </w:pPr>
      <w:r>
        <w:rPr>
          <w:rFonts w:ascii="Cambria" w:hAnsi="Cambria"/>
          <w:sz w:val="24"/>
        </w:rPr>
        <w:t>[Nazwa firmy / wierzyciela / windykatora]</w:t>
      </w:r>
    </w:p>
    <w:p w14:paraId="45AF2F71" w14:textId="77777777" w:rsidR="008A6576" w:rsidRDefault="00000000">
      <w:pPr>
        <w:jc w:val="right"/>
      </w:pPr>
      <w:r>
        <w:rPr>
          <w:rFonts w:ascii="Cambria" w:hAnsi="Cambria"/>
          <w:sz w:val="24"/>
        </w:rPr>
        <w:t>[Adres firmy]</w:t>
      </w:r>
    </w:p>
    <w:p w14:paraId="6CBBCB41" w14:textId="77777777" w:rsidR="008A6576" w:rsidRDefault="00000000">
      <w:pPr>
        <w:jc w:val="right"/>
      </w:pPr>
      <w:r>
        <w:rPr>
          <w:rFonts w:ascii="Cambria" w:hAnsi="Cambria"/>
          <w:sz w:val="24"/>
        </w:rPr>
        <w:t>[Kod pocztowy, Miejscowość]</w:t>
      </w:r>
    </w:p>
    <w:p w14:paraId="7B716835" w14:textId="77777777" w:rsidR="008A6576" w:rsidRDefault="008A6576"/>
    <w:p w14:paraId="48B7B329" w14:textId="77777777" w:rsidR="008A6576" w:rsidRDefault="00000000">
      <w:pPr>
        <w:jc w:val="center"/>
      </w:pPr>
      <w:r>
        <w:rPr>
          <w:rFonts w:ascii="Cambria" w:hAnsi="Cambria"/>
          <w:b/>
          <w:sz w:val="24"/>
        </w:rPr>
        <w:t>WNIOSEK O RESTRUKTURYZACJĘ ZOBOWIĄZANIA</w:t>
      </w:r>
    </w:p>
    <w:p w14:paraId="4A611A1D" w14:textId="77777777" w:rsidR="008A6576" w:rsidRDefault="008A6576"/>
    <w:p w14:paraId="0A33ABCC" w14:textId="77777777" w:rsidR="008A6576" w:rsidRDefault="00000000">
      <w:r>
        <w:rPr>
          <w:rFonts w:ascii="Cambria" w:hAnsi="Cambria"/>
          <w:sz w:val="24"/>
        </w:rPr>
        <w:t>Szanowni Państwo,</w:t>
      </w:r>
    </w:p>
    <w:p w14:paraId="7B525BBE" w14:textId="77777777" w:rsidR="008A6576" w:rsidRDefault="008A6576"/>
    <w:p w14:paraId="21966F6D" w14:textId="77777777" w:rsidR="008A6576" w:rsidRDefault="00000000">
      <w:r>
        <w:rPr>
          <w:rFonts w:ascii="Cambria" w:hAnsi="Cambria"/>
          <w:sz w:val="24"/>
        </w:rPr>
        <w:t>działając jako konsument, wnoszę o restrukturyzację zobowiązania wynikającego z umowy pożyczki nr ....................................... zawartej dnia ....................................... .</w:t>
      </w:r>
    </w:p>
    <w:p w14:paraId="233D758D" w14:textId="77777777" w:rsidR="008A6576" w:rsidRDefault="008A6576"/>
    <w:p w14:paraId="07D36A9B" w14:textId="77777777" w:rsidR="008A6576" w:rsidRDefault="00000000">
      <w:r>
        <w:rPr>
          <w:rFonts w:ascii="Cambria" w:hAnsi="Cambria"/>
          <w:sz w:val="24"/>
        </w:rPr>
        <w:t>W związku z moją obecną sytuacją finansową zwracam się z wnioskiem o:</w:t>
      </w:r>
      <w:r>
        <w:rPr>
          <w:rFonts w:ascii="Cambria" w:hAnsi="Cambria"/>
          <w:sz w:val="24"/>
        </w:rPr>
        <w:br/>
      </w:r>
      <w:r>
        <w:rPr>
          <w:rFonts w:ascii="Cambria" w:hAnsi="Cambria"/>
          <w:sz w:val="24"/>
        </w:rPr>
        <w:br/>
        <w:t>- rozłożenie zobowiązania na raty w liczbie ....................................... ;</w:t>
      </w:r>
      <w:r>
        <w:rPr>
          <w:rFonts w:ascii="Cambria" w:hAnsi="Cambria"/>
          <w:sz w:val="24"/>
        </w:rPr>
        <w:br/>
      </w:r>
      <w:r>
        <w:rPr>
          <w:rFonts w:ascii="Cambria" w:hAnsi="Cambria"/>
          <w:sz w:val="24"/>
        </w:rPr>
        <w:br/>
        <w:t>- obniżenie wysokości rat poprzez wydłużenie okresu spłaty;</w:t>
      </w:r>
      <w:r>
        <w:rPr>
          <w:rFonts w:ascii="Cambria" w:hAnsi="Cambria"/>
          <w:sz w:val="24"/>
        </w:rPr>
        <w:br/>
      </w:r>
      <w:r>
        <w:rPr>
          <w:rFonts w:ascii="Cambria" w:hAnsi="Cambria"/>
          <w:sz w:val="24"/>
        </w:rPr>
        <w:br/>
        <w:t>- odroczenie terminu najbliższej raty / części zobowiązania;</w:t>
      </w:r>
      <w:r>
        <w:rPr>
          <w:rFonts w:ascii="Cambria" w:hAnsi="Cambria"/>
          <w:sz w:val="24"/>
        </w:rPr>
        <w:br/>
      </w:r>
      <w:r>
        <w:rPr>
          <w:rFonts w:ascii="Cambria" w:hAnsi="Cambria"/>
          <w:sz w:val="24"/>
        </w:rPr>
        <w:br/>
        <w:t>- sporządzenie pisemnej ugody;</w:t>
      </w:r>
    </w:p>
    <w:p w14:paraId="54AD819E" w14:textId="77777777" w:rsidR="008A6576" w:rsidRDefault="008A6576"/>
    <w:p w14:paraId="1F5264EA" w14:textId="77777777" w:rsidR="008A6576" w:rsidRDefault="00000000">
      <w:r>
        <w:rPr>
          <w:rFonts w:ascii="Cambria" w:hAnsi="Cambria"/>
          <w:sz w:val="24"/>
        </w:rPr>
        <w:lastRenderedPageBreak/>
        <w:t>Podkreślam, że celem niniejszego pisma jest zapewnienie dalszej terminowej obsługi zobowiązania i uniknięcie powstania zaległości. Moja intencja jest jednoznaczna – chcę spłacić zobowiązanie w sposób realny i uczciwy.</w:t>
      </w:r>
    </w:p>
    <w:p w14:paraId="36F628AB" w14:textId="77777777" w:rsidR="008A6576" w:rsidRDefault="008A6576"/>
    <w:p w14:paraId="1C8302C9" w14:textId="77777777" w:rsidR="008A6576" w:rsidRDefault="00000000">
      <w:pPr>
        <w:jc w:val="right"/>
      </w:pPr>
      <w:r>
        <w:rPr>
          <w:rFonts w:ascii="Cambria" w:hAnsi="Cambria"/>
          <w:sz w:val="24"/>
        </w:rPr>
        <w:t>Z poważaniem,</w:t>
      </w:r>
    </w:p>
    <w:p w14:paraId="690EAA9D" w14:textId="77777777" w:rsidR="008A6576" w:rsidRDefault="00000000">
      <w:pPr>
        <w:jc w:val="right"/>
      </w:pPr>
      <w:r>
        <w:rPr>
          <w:rFonts w:ascii="Cambria" w:hAnsi="Cambria"/>
          <w:sz w:val="24"/>
        </w:rPr>
        <w:t>[Imię i nazwisko]</w:t>
      </w:r>
    </w:p>
    <w:p w14:paraId="72B441D1" w14:textId="77777777" w:rsidR="00F72D81" w:rsidRDefault="00000000">
      <w:r>
        <w:rPr>
          <w:rFonts w:ascii="Cambria" w:hAnsi="Cambria"/>
          <w:b/>
          <w:sz w:val="24"/>
        </w:rPr>
        <w:t>Zastrzeżenie prawne</w:t>
      </w:r>
    </w:p>
    <w:p w14:paraId="084DE7A4" w14:textId="77777777" w:rsidR="00F72D81" w:rsidRDefault="00000000">
      <w:r>
        <w:rPr>
          <w:rFonts w:ascii="Cambria" w:hAnsi="Cambria"/>
          <w:sz w:val="24"/>
        </w:rPr>
        <w:t>Niniejsze pismo nie stanowi uznania długu w całości ani w części. Jego celem jest wyłącznie wyrażenie gotowości do polubownego uregulowania zobowiązania oraz dostosowania warunków spłaty do aktualnej sytuacji finansowej konsumenta. Wnoszący zastrzega sobie prawo do składania reklamacji oraz podważania wysokości naliczonych kosztów.</w:t>
      </w:r>
    </w:p>
    <w:sectPr w:rsidR="00F72D81"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numerowana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numerowana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punktowana"/>
      <w:lvlText w:val=""/>
      <w:lvlJc w:val="left"/>
      <w:pPr>
        <w:tabs>
          <w:tab w:val="num" w:pos="360"/>
        </w:tabs>
        <w:ind w:left="360" w:hanging="360"/>
      </w:pPr>
      <w:rPr>
        <w:rFonts w:ascii="Symbol" w:hAnsi="Symbol" w:hint="default"/>
      </w:rPr>
    </w:lvl>
  </w:abstractNum>
  <w:num w:numId="1" w16cid:durableId="464129368">
    <w:abstractNumId w:val="8"/>
  </w:num>
  <w:num w:numId="2" w16cid:durableId="1849633166">
    <w:abstractNumId w:val="6"/>
  </w:num>
  <w:num w:numId="3" w16cid:durableId="251086804">
    <w:abstractNumId w:val="5"/>
  </w:num>
  <w:num w:numId="4" w16cid:durableId="958344234">
    <w:abstractNumId w:val="4"/>
  </w:num>
  <w:num w:numId="5" w16cid:durableId="1450591249">
    <w:abstractNumId w:val="7"/>
  </w:num>
  <w:num w:numId="6" w16cid:durableId="1546915333">
    <w:abstractNumId w:val="3"/>
  </w:num>
  <w:num w:numId="7" w16cid:durableId="62024796">
    <w:abstractNumId w:val="2"/>
  </w:num>
  <w:num w:numId="8" w16cid:durableId="984628092">
    <w:abstractNumId w:val="1"/>
  </w:num>
  <w:num w:numId="9" w16cid:durableId="847788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12FC"/>
    <w:rsid w:val="0029639D"/>
    <w:rsid w:val="00326F90"/>
    <w:rsid w:val="00385CF3"/>
    <w:rsid w:val="003F3984"/>
    <w:rsid w:val="007C4777"/>
    <w:rsid w:val="008A6576"/>
    <w:rsid w:val="00AA1D8D"/>
    <w:rsid w:val="00B47730"/>
    <w:rsid w:val="00CB0664"/>
    <w:rsid w:val="00F72D8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42FEF1"/>
  <w14:defaultImageDpi w14:val="300"/>
  <w15:docId w15:val="{43C04F1E-C2EE-9944-A4E1-3C1DFC244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93F"/>
  </w:style>
  <w:style w:type="paragraph" w:styleId="Nagwek1">
    <w:name w:val="heading 1"/>
    <w:basedOn w:val="Normalny"/>
    <w:next w:val="Normalny"/>
    <w:link w:val="Nagwek1Zna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uiPriority w:val="1"/>
    <w:qFormat/>
    <w:rsid w:val="00FC693F"/>
    <w:pPr>
      <w:spacing w:after="0" w:line="240" w:lineRule="auto"/>
    </w:pPr>
  </w:style>
  <w:style w:type="character" w:customStyle="1" w:styleId="Nagwek1Znak">
    <w:name w:val="Nagłówek 1 Znak"/>
    <w:basedOn w:val="Domylnaczcionkaakapitu"/>
    <w:link w:val="Nagwe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C693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C693F"/>
    <w:rPr>
      <w:rFonts w:asciiTheme="majorHAnsi" w:eastAsiaTheme="majorEastAsia" w:hAnsiTheme="majorHAnsi" w:cstheme="majorBidi"/>
      <w:b/>
      <w:bCs/>
      <w:color w:val="4F81BD" w:themeColor="accent1"/>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basedOn w:val="Normalny"/>
    <w:uiPriority w:val="34"/>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numPr>
        <w:numId w:val="1"/>
      </w:num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5"/>
      </w:numPr>
      <w:contextualSpacing/>
    </w:pPr>
  </w:style>
  <w:style w:type="paragraph" w:styleId="Listanumerowana2">
    <w:name w:val="List Number 2"/>
    <w:basedOn w:val="Normalny"/>
    <w:uiPriority w:val="99"/>
    <w:unhideWhenUsed/>
    <w:rsid w:val="0029639D"/>
    <w:pPr>
      <w:numPr>
        <w:numId w:val="6"/>
      </w:numPr>
      <w:contextualSpacing/>
    </w:pPr>
  </w:style>
  <w:style w:type="paragraph" w:styleId="Listanumerowana3">
    <w:name w:val="List Number 3"/>
    <w:basedOn w:val="Normalny"/>
    <w:uiPriority w:val="99"/>
    <w:unhideWhenUsed/>
    <w:rsid w:val="0029639D"/>
    <w:pPr>
      <w:numPr>
        <w:numId w:val="7"/>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semiHidden/>
    <w:rsid w:val="00FC693F"/>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Piotr Mieczkowski</cp:lastModifiedBy>
  <cp:revision>3</cp:revision>
  <dcterms:created xsi:type="dcterms:W3CDTF">2013-12-23T23:15:00Z</dcterms:created>
  <dcterms:modified xsi:type="dcterms:W3CDTF">2025-12-01T17:08:00Z</dcterms:modified>
  <cp:category/>
</cp:coreProperties>
</file>